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9FFBF" w14:textId="541E46C6" w:rsidR="00DA2A4A" w:rsidRPr="008E110E" w:rsidRDefault="00DA2A4A" w:rsidP="008E110E">
      <w:pPr>
        <w:pStyle w:val="Nagwek1"/>
        <w:rPr>
          <w:rFonts w:cstheme="majorHAnsi"/>
          <w:color w:val="auto"/>
          <w:sz w:val="24"/>
          <w:szCs w:val="24"/>
          <w:lang w:val="pl-PL"/>
        </w:rPr>
      </w:pPr>
      <w:r w:rsidRPr="008E110E">
        <w:rPr>
          <w:rFonts w:cstheme="majorHAnsi"/>
          <w:color w:val="auto"/>
          <w:sz w:val="24"/>
          <w:szCs w:val="24"/>
          <w:lang w:val="pl-PL"/>
        </w:rPr>
        <w:t xml:space="preserve">Załącznik nr </w:t>
      </w:r>
      <w:r w:rsidR="00F26C2C">
        <w:rPr>
          <w:rFonts w:cstheme="majorHAnsi"/>
          <w:color w:val="auto"/>
          <w:sz w:val="24"/>
          <w:szCs w:val="24"/>
          <w:lang w:val="pl-PL"/>
        </w:rPr>
        <w:t>4</w:t>
      </w:r>
      <w:r w:rsidRPr="008E110E">
        <w:rPr>
          <w:rFonts w:cstheme="majorHAnsi"/>
          <w:color w:val="auto"/>
          <w:sz w:val="24"/>
          <w:szCs w:val="24"/>
          <w:lang w:val="pl-PL"/>
        </w:rPr>
        <w:t xml:space="preserve"> do zapytania ofertowego</w:t>
      </w:r>
    </w:p>
    <w:p w14:paraId="6F7D2C3C" w14:textId="217F051E" w:rsidR="006561B2" w:rsidRPr="008E110E" w:rsidRDefault="00460AE7">
      <w:pPr>
        <w:pStyle w:val="Nagwek1"/>
        <w:rPr>
          <w:color w:val="auto"/>
          <w:sz w:val="24"/>
          <w:szCs w:val="24"/>
          <w:lang w:val="pl-PL"/>
        </w:rPr>
      </w:pPr>
      <w:r w:rsidRPr="008E110E">
        <w:rPr>
          <w:color w:val="auto"/>
          <w:sz w:val="24"/>
          <w:szCs w:val="24"/>
          <w:lang w:val="pl-PL"/>
        </w:rPr>
        <w:t xml:space="preserve">PROTOKÓŁ POTWIERDZENIA WIZYTY NA MIEJSCU REALIZACJI </w:t>
      </w:r>
      <w:r w:rsidR="008E110E" w:rsidRPr="008E110E">
        <w:rPr>
          <w:color w:val="auto"/>
          <w:sz w:val="24"/>
          <w:szCs w:val="24"/>
          <w:lang w:val="pl-PL"/>
        </w:rPr>
        <w:t>Z</w:t>
      </w:r>
      <w:r w:rsidRPr="008E110E">
        <w:rPr>
          <w:color w:val="auto"/>
          <w:sz w:val="24"/>
          <w:szCs w:val="24"/>
          <w:lang w:val="pl-PL"/>
        </w:rPr>
        <w:t>AMÓWIENIA</w:t>
      </w:r>
    </w:p>
    <w:p w14:paraId="6B1CCB15" w14:textId="77777777" w:rsidR="008E110E" w:rsidRDefault="008E110E">
      <w:pPr>
        <w:rPr>
          <w:lang w:val="pl-PL"/>
        </w:rPr>
      </w:pPr>
    </w:p>
    <w:p w14:paraId="7A87BA81" w14:textId="75B991D7" w:rsidR="006561B2" w:rsidRPr="003D047E" w:rsidRDefault="003A6C58">
      <w:pPr>
        <w:rPr>
          <w:lang w:val="pl-PL"/>
        </w:rPr>
      </w:pPr>
      <w:r>
        <w:rPr>
          <w:lang w:val="pl-PL"/>
        </w:rPr>
        <w:t>Z</w:t>
      </w:r>
      <w:r w:rsidRPr="003D047E">
        <w:rPr>
          <w:lang w:val="pl-PL"/>
        </w:rPr>
        <w:t>amówieni</w:t>
      </w:r>
      <w:r>
        <w:rPr>
          <w:lang w:val="pl-PL"/>
        </w:rPr>
        <w:t>e</w:t>
      </w:r>
      <w:r w:rsidR="00DA2A4A">
        <w:rPr>
          <w:lang w:val="pl-PL"/>
        </w:rPr>
        <w:t xml:space="preserve"> której dotyczy wizyta</w:t>
      </w:r>
      <w:r w:rsidRPr="003D047E">
        <w:rPr>
          <w:lang w:val="pl-PL"/>
        </w:rPr>
        <w:t>:</w:t>
      </w:r>
    </w:p>
    <w:p w14:paraId="4B1912C5" w14:textId="55CED792" w:rsidR="006561B2" w:rsidRPr="003D047E" w:rsidRDefault="006F7987" w:rsidP="00EB6965">
      <w:pPr>
        <w:pStyle w:val="Listapunktowana"/>
        <w:numPr>
          <w:ilvl w:val="0"/>
          <w:numId w:val="0"/>
        </w:numPr>
        <w:ind w:left="360" w:hanging="360"/>
        <w:rPr>
          <w:lang w:val="pl-PL"/>
        </w:rPr>
      </w:pPr>
      <w:r w:rsidRPr="006F7987">
        <w:rPr>
          <w:rFonts w:ascii="Arial" w:eastAsia="Arial Narrow" w:hAnsi="Arial" w:cs="Arial"/>
          <w:b/>
          <w:bCs/>
          <w:lang w:val="pl-PL"/>
        </w:rPr>
        <w:t>Zakup i montaż pomp ciepła 3 szt. Jako komplet</w:t>
      </w:r>
    </w:p>
    <w:p w14:paraId="1BF1FA1E" w14:textId="77777777" w:rsidR="006561B2" w:rsidRPr="008E110E" w:rsidRDefault="00460AE7">
      <w:pPr>
        <w:pStyle w:val="Nagwek2"/>
        <w:rPr>
          <w:color w:val="auto"/>
          <w:lang w:val="pl-PL"/>
        </w:rPr>
      </w:pPr>
      <w:r w:rsidRPr="008E110E">
        <w:rPr>
          <w:color w:val="auto"/>
          <w:lang w:val="pl-PL"/>
        </w:rPr>
        <w:t>1. Dane miejsca realizacji</w:t>
      </w:r>
    </w:p>
    <w:p w14:paraId="03E043F2" w14:textId="77777777" w:rsidR="007624C3" w:rsidRDefault="007624C3" w:rsidP="008E110E">
      <w:pPr>
        <w:rPr>
          <w:rFonts w:ascii="Calibri" w:hAnsi="Calibri" w:cs="Calibri"/>
        </w:rPr>
      </w:pPr>
      <w:proofErr w:type="spellStart"/>
      <w:r w:rsidRPr="00B12019">
        <w:rPr>
          <w:rFonts w:ascii="Calibri" w:hAnsi="Calibri" w:cs="Calibri"/>
        </w:rPr>
        <w:t>Chustki</w:t>
      </w:r>
      <w:proofErr w:type="spellEnd"/>
      <w:r w:rsidRPr="00B12019">
        <w:rPr>
          <w:rFonts w:ascii="Calibri" w:hAnsi="Calibri" w:cs="Calibri"/>
        </w:rPr>
        <w:t xml:space="preserve"> 64B, 26-500 </w:t>
      </w:r>
      <w:proofErr w:type="spellStart"/>
      <w:r w:rsidRPr="00B12019">
        <w:rPr>
          <w:rFonts w:ascii="Calibri" w:hAnsi="Calibri" w:cs="Calibri"/>
        </w:rPr>
        <w:t>Chustki</w:t>
      </w:r>
      <w:proofErr w:type="spellEnd"/>
      <w:r w:rsidRPr="00B12019">
        <w:rPr>
          <w:rFonts w:ascii="Calibri" w:hAnsi="Calibri" w:cs="Calibri"/>
        </w:rPr>
        <w:t xml:space="preserve"> </w:t>
      </w:r>
    </w:p>
    <w:p w14:paraId="1C04D527" w14:textId="4BFA429D" w:rsidR="006561B2" w:rsidRPr="003D047E" w:rsidRDefault="00460AE7" w:rsidP="008E110E">
      <w:pPr>
        <w:rPr>
          <w:lang w:val="pl-PL"/>
        </w:rPr>
      </w:pPr>
      <w:r w:rsidRPr="003D047E">
        <w:rPr>
          <w:lang w:val="pl-PL"/>
        </w:rPr>
        <w:t xml:space="preserve">Data wizyty: ___ / ___ / </w:t>
      </w:r>
      <w:r w:rsidR="003235A0">
        <w:rPr>
          <w:lang w:val="pl-PL"/>
        </w:rPr>
        <w:t>202</w:t>
      </w:r>
      <w:r w:rsidR="00A346F8">
        <w:rPr>
          <w:lang w:val="pl-PL"/>
        </w:rPr>
        <w:t>6</w:t>
      </w:r>
      <w:r w:rsidRPr="003D047E">
        <w:rPr>
          <w:lang w:val="pl-PL"/>
        </w:rPr>
        <w:t xml:space="preserve">   Godzina: __________</w:t>
      </w:r>
    </w:p>
    <w:p w14:paraId="0071E7DA" w14:textId="77777777" w:rsidR="006561B2" w:rsidRPr="008E110E" w:rsidRDefault="00460AE7">
      <w:pPr>
        <w:pStyle w:val="Nagwek2"/>
        <w:rPr>
          <w:color w:val="000000" w:themeColor="text1"/>
          <w:lang w:val="pl-PL"/>
        </w:rPr>
      </w:pPr>
      <w:r w:rsidRPr="008E110E">
        <w:rPr>
          <w:color w:val="000000" w:themeColor="text1"/>
          <w:lang w:val="pl-PL"/>
        </w:rPr>
        <w:t>2. Uczestnicy wizyty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80"/>
        <w:gridCol w:w="2410"/>
        <w:gridCol w:w="1984"/>
        <w:gridCol w:w="3260"/>
      </w:tblGrid>
      <w:tr w:rsidR="008E110E" w:rsidRPr="003D047E" w14:paraId="2BBD7DC0" w14:textId="77777777" w:rsidTr="003235A0">
        <w:trPr>
          <w:trHeight w:val="604"/>
        </w:trPr>
        <w:tc>
          <w:tcPr>
            <w:tcW w:w="1980" w:type="dxa"/>
          </w:tcPr>
          <w:p w14:paraId="2CD84FE4" w14:textId="77777777" w:rsidR="008E110E" w:rsidRPr="003D047E" w:rsidRDefault="008E110E">
            <w:pPr>
              <w:rPr>
                <w:lang w:val="pl-PL"/>
              </w:rPr>
            </w:pPr>
            <w:r w:rsidRPr="003D047E">
              <w:rPr>
                <w:lang w:val="pl-PL"/>
              </w:rPr>
              <w:t>Funkcja</w:t>
            </w:r>
          </w:p>
        </w:tc>
        <w:tc>
          <w:tcPr>
            <w:tcW w:w="2410" w:type="dxa"/>
          </w:tcPr>
          <w:p w14:paraId="017DB26D" w14:textId="77777777" w:rsidR="008E110E" w:rsidRPr="003D047E" w:rsidRDefault="008E110E">
            <w:pPr>
              <w:rPr>
                <w:lang w:val="pl-PL"/>
              </w:rPr>
            </w:pPr>
            <w:r w:rsidRPr="003D047E">
              <w:rPr>
                <w:lang w:val="pl-PL"/>
              </w:rPr>
              <w:t>Imię i nazwisko</w:t>
            </w:r>
          </w:p>
        </w:tc>
        <w:tc>
          <w:tcPr>
            <w:tcW w:w="1984" w:type="dxa"/>
          </w:tcPr>
          <w:p w14:paraId="4E32C159" w14:textId="77777777" w:rsidR="008E110E" w:rsidRPr="003D047E" w:rsidRDefault="008E110E">
            <w:pPr>
              <w:rPr>
                <w:lang w:val="pl-PL"/>
              </w:rPr>
            </w:pPr>
            <w:r w:rsidRPr="003D047E">
              <w:rPr>
                <w:lang w:val="pl-PL"/>
              </w:rPr>
              <w:t>Firma / Instytucja</w:t>
            </w:r>
          </w:p>
        </w:tc>
        <w:tc>
          <w:tcPr>
            <w:tcW w:w="3260" w:type="dxa"/>
          </w:tcPr>
          <w:p w14:paraId="0C3048F1" w14:textId="77777777" w:rsidR="008E110E" w:rsidRPr="003D047E" w:rsidRDefault="008E110E">
            <w:pPr>
              <w:rPr>
                <w:lang w:val="pl-PL"/>
              </w:rPr>
            </w:pPr>
            <w:r w:rsidRPr="003D047E">
              <w:rPr>
                <w:lang w:val="pl-PL"/>
              </w:rPr>
              <w:t>Telefon / E-mail</w:t>
            </w:r>
          </w:p>
        </w:tc>
      </w:tr>
      <w:tr w:rsidR="008E110E" w:rsidRPr="003D047E" w14:paraId="78D6D964" w14:textId="77777777" w:rsidTr="008E110E">
        <w:trPr>
          <w:trHeight w:val="2102"/>
        </w:trPr>
        <w:tc>
          <w:tcPr>
            <w:tcW w:w="1980" w:type="dxa"/>
          </w:tcPr>
          <w:p w14:paraId="3F1B6345" w14:textId="77777777" w:rsidR="008E110E" w:rsidRPr="003D047E" w:rsidRDefault="008E110E">
            <w:pPr>
              <w:rPr>
                <w:lang w:val="pl-PL"/>
              </w:rPr>
            </w:pPr>
            <w:r w:rsidRPr="003D047E">
              <w:rPr>
                <w:lang w:val="pl-PL"/>
              </w:rPr>
              <w:t>Przedstawiciel Wykonawcy</w:t>
            </w:r>
          </w:p>
        </w:tc>
        <w:tc>
          <w:tcPr>
            <w:tcW w:w="2410" w:type="dxa"/>
          </w:tcPr>
          <w:p w14:paraId="18BC2450" w14:textId="77777777" w:rsidR="008E110E" w:rsidRPr="003D047E" w:rsidRDefault="008E110E">
            <w:pPr>
              <w:rPr>
                <w:lang w:val="pl-PL"/>
              </w:rPr>
            </w:pPr>
          </w:p>
        </w:tc>
        <w:tc>
          <w:tcPr>
            <w:tcW w:w="1984" w:type="dxa"/>
          </w:tcPr>
          <w:p w14:paraId="04C9C72A" w14:textId="77777777" w:rsidR="008E110E" w:rsidRPr="003D047E" w:rsidRDefault="008E110E">
            <w:pPr>
              <w:rPr>
                <w:lang w:val="pl-PL"/>
              </w:rPr>
            </w:pPr>
          </w:p>
        </w:tc>
        <w:tc>
          <w:tcPr>
            <w:tcW w:w="3260" w:type="dxa"/>
          </w:tcPr>
          <w:p w14:paraId="4BEA4F47" w14:textId="77777777" w:rsidR="008E110E" w:rsidRPr="003D047E" w:rsidRDefault="008E110E">
            <w:pPr>
              <w:rPr>
                <w:lang w:val="pl-PL"/>
              </w:rPr>
            </w:pPr>
          </w:p>
        </w:tc>
      </w:tr>
    </w:tbl>
    <w:p w14:paraId="655EBB5A" w14:textId="77777777" w:rsidR="006561B2" w:rsidRPr="003D047E" w:rsidRDefault="00460AE7">
      <w:pPr>
        <w:rPr>
          <w:lang w:val="pl-PL"/>
        </w:rPr>
      </w:pPr>
      <w:r w:rsidRPr="003D047E">
        <w:rPr>
          <w:lang w:val="pl-PL"/>
        </w:rPr>
        <w:t>(W razie potrzeby dodać dodatkowe wiersze).</w:t>
      </w:r>
    </w:p>
    <w:p w14:paraId="7E46466E" w14:textId="73545507" w:rsidR="006561B2" w:rsidRDefault="00460AE7">
      <w:pPr>
        <w:pStyle w:val="Nagwek2"/>
        <w:rPr>
          <w:color w:val="auto"/>
          <w:lang w:val="pl-PL"/>
        </w:rPr>
      </w:pPr>
      <w:r w:rsidRPr="003235A0">
        <w:rPr>
          <w:color w:val="auto"/>
          <w:lang w:val="pl-PL"/>
        </w:rPr>
        <w:t>3. Zakres oględzin / ustalenia techniczne</w:t>
      </w:r>
      <w:r w:rsidR="003235A0" w:rsidRPr="003235A0">
        <w:rPr>
          <w:color w:val="auto"/>
          <w:lang w:val="pl-PL"/>
        </w:rPr>
        <w:t xml:space="preserve"> / uwagi</w:t>
      </w:r>
    </w:p>
    <w:p w14:paraId="054ED087" w14:textId="3BA27C92" w:rsidR="003235A0" w:rsidRDefault="003235A0" w:rsidP="003235A0">
      <w:pPr>
        <w:rPr>
          <w:lang w:val="pl-PL"/>
        </w:rPr>
      </w:pPr>
    </w:p>
    <w:p w14:paraId="6391C959" w14:textId="6AE65324" w:rsidR="003235A0" w:rsidRDefault="003235A0" w:rsidP="003235A0">
      <w:pPr>
        <w:rPr>
          <w:lang w:val="pl-PL"/>
        </w:rPr>
      </w:pPr>
    </w:p>
    <w:p w14:paraId="211076EE" w14:textId="0FAF3CD7" w:rsidR="003235A0" w:rsidRDefault="003235A0" w:rsidP="003235A0">
      <w:pPr>
        <w:rPr>
          <w:lang w:val="pl-PL"/>
        </w:rPr>
      </w:pPr>
    </w:p>
    <w:p w14:paraId="50BDB64F" w14:textId="1907C301" w:rsidR="003235A0" w:rsidRDefault="003235A0" w:rsidP="003235A0">
      <w:pPr>
        <w:rPr>
          <w:lang w:val="pl-PL"/>
        </w:rPr>
      </w:pPr>
    </w:p>
    <w:p w14:paraId="59D0A9B8" w14:textId="77777777" w:rsidR="003235A0" w:rsidRPr="003235A0" w:rsidRDefault="003235A0" w:rsidP="003235A0">
      <w:pPr>
        <w:rPr>
          <w:lang w:val="pl-PL"/>
        </w:rPr>
      </w:pPr>
    </w:p>
    <w:p w14:paraId="5D861FD3" w14:textId="77777777" w:rsidR="003235A0" w:rsidRDefault="003235A0">
      <w:pPr>
        <w:pStyle w:val="Nagwek2"/>
        <w:rPr>
          <w:lang w:val="pl-PL"/>
        </w:rPr>
      </w:pPr>
    </w:p>
    <w:p w14:paraId="3031C989" w14:textId="2485D512" w:rsidR="006561B2" w:rsidRPr="003235A0" w:rsidRDefault="003235A0">
      <w:pPr>
        <w:pStyle w:val="Nagwek2"/>
        <w:rPr>
          <w:color w:val="auto"/>
          <w:lang w:val="pl-PL"/>
        </w:rPr>
      </w:pPr>
      <w:r w:rsidRPr="003235A0">
        <w:rPr>
          <w:color w:val="auto"/>
          <w:lang w:val="pl-PL"/>
        </w:rPr>
        <w:t>4</w:t>
      </w:r>
      <w:r w:rsidR="00460AE7" w:rsidRPr="003235A0">
        <w:rPr>
          <w:color w:val="auto"/>
          <w:lang w:val="pl-PL"/>
        </w:rPr>
        <w:t>. Oświadczenia</w:t>
      </w:r>
    </w:p>
    <w:p w14:paraId="010D5D79" w14:textId="0839DA25" w:rsidR="006561B2" w:rsidRPr="003D047E" w:rsidRDefault="00460AE7">
      <w:pPr>
        <w:rPr>
          <w:lang w:val="pl-PL"/>
        </w:rPr>
      </w:pPr>
      <w:r w:rsidRPr="003D047E">
        <w:rPr>
          <w:lang w:val="pl-PL"/>
        </w:rPr>
        <w:t xml:space="preserve">1. Wykonawca potwierdza, że zapoznał się z warunkami technicznymi, lokalizacją </w:t>
      </w:r>
      <w:r w:rsidR="00F26C2C">
        <w:rPr>
          <w:lang w:val="pl-PL"/>
        </w:rPr>
        <w:t xml:space="preserve">realizacji zamówienia </w:t>
      </w:r>
      <w:r w:rsidRPr="003D047E">
        <w:rPr>
          <w:lang w:val="pl-PL"/>
        </w:rPr>
        <w:t>oraz wszystkimi czynnikami mogącymi mieć wpływ na przygotowanie oferty i realizację zamówienia.</w:t>
      </w:r>
    </w:p>
    <w:p w14:paraId="78C7901E" w14:textId="77777777" w:rsidR="006561B2" w:rsidRPr="003D047E" w:rsidRDefault="00460AE7">
      <w:pPr>
        <w:rPr>
          <w:lang w:val="pl-PL"/>
        </w:rPr>
      </w:pPr>
      <w:r w:rsidRPr="003D047E">
        <w:rPr>
          <w:lang w:val="pl-PL"/>
        </w:rPr>
        <w:t>2. Strony zgodnie stwierdzają, że niniejszy protokół stanowi potwierdzenie odbycia wizyty i może być załączony do oferty Wykonawcy.</w:t>
      </w:r>
    </w:p>
    <w:p w14:paraId="1AF0D2B3" w14:textId="77777777" w:rsidR="006561B2" w:rsidRPr="003D047E" w:rsidRDefault="00460AE7">
      <w:pPr>
        <w:rPr>
          <w:lang w:val="pl-PL"/>
        </w:rPr>
      </w:pPr>
      <w:r w:rsidRPr="003D047E">
        <w:rPr>
          <w:lang w:val="pl-PL"/>
        </w:rPr>
        <w:t>3. Niniejszy protokół sporządzono w dwóch jednobrzmiących egzemplarzach, po jednym dla każdej ze Stron.</w:t>
      </w:r>
    </w:p>
    <w:p w14:paraId="23CFEF87" w14:textId="238B432C" w:rsidR="006561B2" w:rsidRPr="003235A0" w:rsidRDefault="003235A0">
      <w:pPr>
        <w:pStyle w:val="Nagwek2"/>
        <w:rPr>
          <w:color w:val="auto"/>
          <w:lang w:val="pl-PL"/>
        </w:rPr>
      </w:pPr>
      <w:r w:rsidRPr="003235A0">
        <w:rPr>
          <w:color w:val="auto"/>
          <w:lang w:val="pl-PL"/>
        </w:rPr>
        <w:t>5</w:t>
      </w:r>
      <w:r w:rsidR="00460AE7" w:rsidRPr="003235A0">
        <w:rPr>
          <w:color w:val="auto"/>
          <w:lang w:val="pl-PL"/>
        </w:rPr>
        <w:t>. Podpisy Stron</w:t>
      </w:r>
    </w:p>
    <w:p w14:paraId="1CF0EE9E" w14:textId="77777777" w:rsidR="003D047E" w:rsidRPr="003D047E" w:rsidRDefault="003D047E">
      <w:pPr>
        <w:rPr>
          <w:lang w:val="pl-PL"/>
        </w:rPr>
      </w:pPr>
    </w:p>
    <w:p w14:paraId="0ABC6793" w14:textId="77777777" w:rsidR="003D047E" w:rsidRPr="003D047E" w:rsidRDefault="003D047E">
      <w:pPr>
        <w:rPr>
          <w:lang w:val="pl-PL"/>
        </w:rPr>
      </w:pPr>
    </w:p>
    <w:p w14:paraId="7B24C0FE" w14:textId="61FEE5A2" w:rsidR="006561B2" w:rsidRPr="003D047E" w:rsidRDefault="00460AE7">
      <w:pPr>
        <w:rPr>
          <w:lang w:val="pl-PL"/>
        </w:rPr>
      </w:pPr>
      <w:r w:rsidRPr="003D047E">
        <w:rPr>
          <w:lang w:val="pl-PL"/>
        </w:rPr>
        <w:t>.............................................................                            .............................................................</w:t>
      </w:r>
    </w:p>
    <w:p w14:paraId="4C0CBDE5" w14:textId="77777777" w:rsidR="006561B2" w:rsidRPr="003D047E" w:rsidRDefault="00460AE7">
      <w:pPr>
        <w:rPr>
          <w:lang w:val="pl-PL"/>
        </w:rPr>
      </w:pPr>
      <w:r w:rsidRPr="003D047E">
        <w:rPr>
          <w:lang w:val="pl-PL"/>
        </w:rPr>
        <w:t>Zamawiający                                                                       Wykonawca</w:t>
      </w:r>
    </w:p>
    <w:sectPr w:rsidR="006561B2" w:rsidRPr="003D047E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81714" w14:textId="77777777" w:rsidR="00D050BD" w:rsidRDefault="00D050BD" w:rsidP="003D047E">
      <w:pPr>
        <w:spacing w:after="0" w:line="240" w:lineRule="auto"/>
      </w:pPr>
      <w:r>
        <w:separator/>
      </w:r>
    </w:p>
  </w:endnote>
  <w:endnote w:type="continuationSeparator" w:id="0">
    <w:p w14:paraId="0D217AE8" w14:textId="77777777" w:rsidR="00D050BD" w:rsidRDefault="00D050BD" w:rsidP="003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C5089" w14:textId="77777777" w:rsidR="00D050BD" w:rsidRDefault="00D050BD" w:rsidP="003D047E">
      <w:pPr>
        <w:spacing w:after="0" w:line="240" w:lineRule="auto"/>
      </w:pPr>
      <w:r>
        <w:separator/>
      </w:r>
    </w:p>
  </w:footnote>
  <w:footnote w:type="continuationSeparator" w:id="0">
    <w:p w14:paraId="3669901A" w14:textId="77777777" w:rsidR="00D050BD" w:rsidRDefault="00D050BD" w:rsidP="003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ADFC6" w14:textId="2826C492" w:rsidR="003D047E" w:rsidRDefault="008E110E">
    <w:pPr>
      <w:pStyle w:val="Nagwek"/>
    </w:pPr>
    <w:r w:rsidRPr="006266E3">
      <w:rPr>
        <w:noProof/>
      </w:rPr>
      <w:drawing>
        <wp:inline distT="0" distB="0" distL="0" distR="0" wp14:anchorId="724FDA58" wp14:editId="7C7862D8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98319191">
    <w:abstractNumId w:val="8"/>
  </w:num>
  <w:num w:numId="2" w16cid:durableId="853689974">
    <w:abstractNumId w:val="6"/>
  </w:num>
  <w:num w:numId="3" w16cid:durableId="1768305537">
    <w:abstractNumId w:val="5"/>
  </w:num>
  <w:num w:numId="4" w16cid:durableId="2064057706">
    <w:abstractNumId w:val="4"/>
  </w:num>
  <w:num w:numId="5" w16cid:durableId="311057176">
    <w:abstractNumId w:val="7"/>
  </w:num>
  <w:num w:numId="6" w16cid:durableId="757169855">
    <w:abstractNumId w:val="3"/>
  </w:num>
  <w:num w:numId="7" w16cid:durableId="397411166">
    <w:abstractNumId w:val="2"/>
  </w:num>
  <w:num w:numId="8" w16cid:durableId="253362553">
    <w:abstractNumId w:val="1"/>
  </w:num>
  <w:num w:numId="9" w16cid:durableId="57215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02E76"/>
    <w:rsid w:val="0029639D"/>
    <w:rsid w:val="003235A0"/>
    <w:rsid w:val="00326F90"/>
    <w:rsid w:val="003A6C58"/>
    <w:rsid w:val="003D047E"/>
    <w:rsid w:val="003D6042"/>
    <w:rsid w:val="00460AE7"/>
    <w:rsid w:val="004A5F5E"/>
    <w:rsid w:val="00553F3B"/>
    <w:rsid w:val="006561B2"/>
    <w:rsid w:val="006F4052"/>
    <w:rsid w:val="006F7987"/>
    <w:rsid w:val="007624C3"/>
    <w:rsid w:val="00784F01"/>
    <w:rsid w:val="00815CAB"/>
    <w:rsid w:val="008E110E"/>
    <w:rsid w:val="00926AA2"/>
    <w:rsid w:val="00932EB5"/>
    <w:rsid w:val="00A346F8"/>
    <w:rsid w:val="00A83676"/>
    <w:rsid w:val="00AA1D8D"/>
    <w:rsid w:val="00AE67B5"/>
    <w:rsid w:val="00B47730"/>
    <w:rsid w:val="00CB0664"/>
    <w:rsid w:val="00D050BD"/>
    <w:rsid w:val="00DA1641"/>
    <w:rsid w:val="00DA2A4A"/>
    <w:rsid w:val="00E87D25"/>
    <w:rsid w:val="00EB6965"/>
    <w:rsid w:val="00F136B5"/>
    <w:rsid w:val="00F26C2C"/>
    <w:rsid w:val="00F44D5A"/>
    <w:rsid w:val="00F7587D"/>
    <w:rsid w:val="00FB74F5"/>
    <w:rsid w:val="00FC693F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744FE"/>
  <w14:defaultImageDpi w14:val="300"/>
  <w15:docId w15:val="{563FEBC2-E91C-4678-83D0-7231FE3F3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1063</Characters>
  <Application>Microsoft Office Word</Application>
  <DocSecurity>0</DocSecurity>
  <Lines>44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Bogusch</dc:creator>
  <cp:keywords/>
  <dc:description>generated by python-docx</dc:description>
  <cp:lastModifiedBy>Anita Bogusch</cp:lastModifiedBy>
  <cp:revision>3</cp:revision>
  <dcterms:created xsi:type="dcterms:W3CDTF">2025-10-27T19:07:00Z</dcterms:created>
  <dcterms:modified xsi:type="dcterms:W3CDTF">2026-01-21T12:07:00Z</dcterms:modified>
  <cp:category/>
</cp:coreProperties>
</file>